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ENUM-CONTACT_Type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TEL</w:t>
            </w:r>
          </w:p>
        </w:tc>
        <w:tc>
          <w:tcPr>
            <w:tcW w:type="dxa" w:w="1728"/>
          </w:tcPr>
          <w:p>
            <w:r>
              <w:t>TEL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EMAIL</w:t>
            </w:r>
          </w:p>
        </w:tc>
        <w:tc>
          <w:tcPr>
            <w:tcW w:type="dxa" w:w="1728"/>
          </w:tcPr>
          <w:p>
            <w:r>
              <w:t>EMAIL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FAX</w:t>
            </w:r>
          </w:p>
        </w:tc>
        <w:tc>
          <w:tcPr>
            <w:tcW w:type="dxa" w:w="1728"/>
          </w:tcPr>
          <w:p>
            <w:r>
              <w:t>FAX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POSTAL</w:t>
            </w:r>
          </w:p>
        </w:tc>
        <w:tc>
          <w:tcPr>
            <w:tcW w:type="dxa" w:w="1728"/>
          </w:tcPr>
          <w:p>
            <w:r>
              <w:t>POSTAL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WEB</w:t>
            </w:r>
          </w:p>
        </w:tc>
        <w:tc>
          <w:tcPr>
            <w:tcW w:type="dxa" w:w="1728"/>
          </w:tcPr>
          <w:p>
            <w:r>
              <w:t>WEB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RADIO</w:t>
            </w:r>
          </w:p>
        </w:tc>
        <w:tc>
          <w:tcPr>
            <w:tcW w:type="dxa" w:w="1728"/>
          </w:tcPr>
          <w:p>
            <w:r>
              <w:t>RADIO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722F27-F3BE-4366-A94D-8063C27BF8CE}"/>
</file>

<file path=customXml/itemProps3.xml><?xml version="1.0" encoding="utf-8"?>
<ds:datastoreItem xmlns:ds="http://schemas.openxmlformats.org/officeDocument/2006/customXml" ds:itemID="{8391284C-B022-45B7-A617-30E4C3D30C31}"/>
</file>

<file path=customXml/itemProps4.xml><?xml version="1.0" encoding="utf-8"?>
<ds:datastoreItem xmlns:ds="http://schemas.openxmlformats.org/officeDocument/2006/customXml" ds:itemID="{BED7F91A-91E4-4163-98A7-2A5FD84A4D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